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WC </w:t>
            </w:r>
          </w:p>
          <w:p>
            <w:pPr>
              <w:spacing w:before="0" w:after="0" w:line="240" w:lineRule="auto"/>
            </w:pPr>
            <w:r>
              <w:t>UG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306021806" name="b3cdb680-b644-11f0-898d-d1207c2214a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16190303" name="b3cdb680-b644-11f0-898d-d1207c2214ac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Eingang </w:t>
            </w:r>
          </w:p>
          <w:p>
            <w:pPr>
              <w:spacing w:before="0" w:after="0" w:line="240" w:lineRule="auto"/>
            </w:pPr>
            <w:r>
              <w:t>UG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825356409" name="1b236af0-b645-11f0-898d-d1207c2214a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27543326" name="1b236af0-b645-11f0-898d-d1207c2214ac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6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Grütstrasse 88, 8625 Gossau</w:t>
          </w:r>
        </w:p>
        <w:p>
          <w:pPr>
            <w:spacing w:before="0" w:after="0"/>
          </w:pPr>
          <w:r>
            <w:t>570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